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C7995" w14:textId="77777777" w:rsidR="00E128BE" w:rsidRPr="003543EE" w:rsidRDefault="00E128BE" w:rsidP="003543EE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3543EE">
        <w:rPr>
          <w:rFonts w:ascii="Verdana" w:hAnsi="Verdana"/>
          <w:color w:val="000000"/>
          <w:sz w:val="32"/>
          <w:lang w:val="ru-RU"/>
        </w:rPr>
        <w:t>Стена</w:t>
      </w:r>
    </w:p>
    <w:p w14:paraId="01A73F72" w14:textId="77777777" w:rsidR="00673AE8" w:rsidRPr="003543EE" w:rsidRDefault="00673AE8" w:rsidP="003543EE">
      <w:pPr>
        <w:pStyle w:val="Heading1"/>
        <w:keepNext w:val="0"/>
        <w:keepLines w:val="0"/>
        <w:suppressAutoHyphens/>
        <w:spacing w:before="0" w:line="240" w:lineRule="auto"/>
        <w:jc w:val="both"/>
        <w:rPr>
          <w:rFonts w:ascii="Verdana" w:eastAsiaTheme="minorEastAsia" w:hAnsi="Verdana"/>
          <w:b w:val="0"/>
          <w:color w:val="000000"/>
          <w:sz w:val="24"/>
        </w:rPr>
      </w:pPr>
      <w:r w:rsidRPr="003543EE">
        <w:rPr>
          <w:rFonts w:ascii="Verdana" w:eastAsiaTheme="minorEastAsia" w:hAnsi="Verdana"/>
          <w:b w:val="0"/>
          <w:color w:val="000000"/>
          <w:sz w:val="24"/>
        </w:rPr>
        <w:t>Александр Бачило</w:t>
      </w:r>
    </w:p>
    <w:p w14:paraId="29B1282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C5DACD8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Сверху Стена казалась не очень высокой, зато бесконечно длинной. Но кто же доверяет глазомеру, когда речь идет о Стене? В степи ее видно черт знает, на каком расстоянии, с привычной гордостью подумал Ксей. Наверное, там, в двух-трех днях пути от Острова, Стена видна, как горная цепь, встающая над горизонтом. Жалко, что некому на нее посмотреть оттуда...</w:t>
      </w:r>
    </w:p>
    <w:p w14:paraId="00BCA40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Он лег грудью на прохладный камень парапета, и глянул вниз. Ровные ряды многотонных гранитных блоков ближе к земле казались обыкновенной кирпичной кладкой, а затем и вовсе сливались в гладкую, блестящую, словно полированную поверхность. До чего же красиво сделано! Ксей радовался и за первых строителей стены, и за себя. Ему было приятно, что он продолжает самую важную на свете работу и делает ее также красиво и с душой, как старые мастера. Стена окружала остров по периметру и непрерывно надстраивалась, все новые тысячи каменных блоков укладывались в нее ровными, без оконниц и ворот, рядами. А зачем ворота, если некого впускать?</w:t>
      </w:r>
    </w:p>
    <w:p w14:paraId="5FEE486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С тех пор, как первая волна Претворения докатилась до подножия стены, в степях не осталось ничего живого. Трава, и та помертвела. Она больше не колыхалась на ветру, а стояла неподвижно, ощетинившись каменными иглами. Продраться сквозь эти заросли было невозможно, если бы кому-то и пришла в голову такая глупость. И все же степь была полна движения. По ночам даже с невообразимой высоты смотровых площадок можно было слышать, как внизу трещит, хрустит и рассыпается твердое крошево. Черную гладь, уходящую к горизонту, время от времени неторопливо пересекали бледные световые пятна. Никто не знал, что это было, а гадать боялись. Ясно, что неживое, претворенное, а от претворенного добра не жди.</w:t>
      </w:r>
    </w:p>
    <w:p w14:paraId="535DAFA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Когда-то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— Ксей еще помнил те времена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— вид со стены был другим. По левую руку, за пенной полосой, чернело море. По нему еще ходили корабли, добиравшиеся, говорят, до живых, настоящих островов. Но и море исчезло, его вымакали, иссушили волны Претворения. Теперь и там, в плоскодонной яме бывшего морского ложа топорщились каменные леса. Как взбаламутило ил в свое время, так он вихрами и застыл.</w:t>
      </w:r>
    </w:p>
    <w:p w14:paraId="4C27889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Ксей вернулся в центр площадки и сел поближе к факелу. Газовая горелка храпела от натуги, испуская синее пламя, но тепла не давала. Ксей придвинул к пламени калильню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 xml:space="preserve">— массивную решетчатую конструкцию на колесах. Металл постепенно налился красным, оранжевым и, наконец, ярким белым сиянием. Пошел жар. Калильня засветилась нестерпимым блеском, а степь сразу потемнела, отступила в сумерки. Все видимое пространство ограничилось кругом </w:t>
      </w:r>
      <w:r w:rsidRPr="003543EE">
        <w:rPr>
          <w:rFonts w:ascii="Verdana" w:hAnsi="Verdana"/>
          <w:color w:val="000000"/>
          <w:sz w:val="20"/>
          <w:lang w:val="ru-RU"/>
        </w:rPr>
        <w:lastRenderedPageBreak/>
        <w:t>смотровой площадки, с которой уже ничего нельзя было рассмотреть, если не встать у самого парапета, свесившись за край.</w:t>
      </w:r>
    </w:p>
    <w:p w14:paraId="23B0895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Зато огонь теперь видно издалека, подумал Ксей. Он снова поймал себя на желании быть увиденным кем-то там, внизу. Странная фантазия. Если бы даже кто-то там был, разве смог бы он отличить ксеев огонь от тысячи других? Уж огней-то в небе, слава Водолею, хватает!</w:t>
      </w:r>
    </w:p>
    <w:p w14:paraId="469178B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Сейчас же, будто в подтверждение, облака, пеленой накрывавшие степь, полыхнули желтым. Ксей начал считать мгновения: и-раз, и-два, и-три... где-то на сороковом сияющая ударная волна упала на облака сверху и пробила в них круглую, быстро расширяющуюся брешь. Стал виден огненный шар, догорающий высоко в небе.</w:t>
      </w:r>
    </w:p>
    <w:p w14:paraId="55D0E17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—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Водород,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— со знанием дела сказал Ксей,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— мало и далеко.</w:t>
      </w:r>
    </w:p>
    <w:p w14:paraId="49667C0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Однако вспышка достаточно осветила стену, чтобы он мог увидеть двигающихся к смотровой площадке людей. Это патруль шел его проверять.</w:t>
      </w:r>
    </w:p>
    <w:p w14:paraId="7BB104A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На всякий случай Ксей поднялся и еще разок взболтнул лопатой клейкую жижу в корыте. Пусть начальство видит, что он тут не вспышки считает, а трудится на благо, готовит раствор к утренней смене. Впрочем, раствор и без того был хорош. К утру он набухнет, как следует, и можно будет класть.</w:t>
      </w:r>
    </w:p>
    <w:p w14:paraId="510CCBB8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—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Почет строителю Стены!</w:t>
      </w:r>
    </w:p>
    <w:p w14:paraId="72F0234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При звуке мелодичного, но властного девичьего голоса Ксей вздрогнул, обернулся и поспешно поклонился не без гвардейской ловкости, только забыв от смущения положить лопату.</w:t>
      </w:r>
    </w:p>
    <w:p w14:paraId="0186B8B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—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Почет госпоже мира!</w:t>
      </w:r>
    </w:p>
    <w:p w14:paraId="2869B8A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—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Продолжай работу,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— княжна кивнула ему благосклонно.</w:t>
      </w:r>
    </w:p>
    <w:p w14:paraId="7ADE770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Ксей принялся бестолково тыкать лопатой в раствор, стараясь не поворачиваться спиной к важным персонам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— княжна пришла в сопровождении верховного наставника Фотия и команды сторожей из караула, дежурившего на Стене.</w:t>
      </w:r>
    </w:p>
    <w:p w14:paraId="438A078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Собственно, по уставу, Ксею следовало бы отдать рапорт старшему сторожу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— начальнику караула, но он решил, что лучше будет промолчать. Если уж сама Ена Благословенная велела продолжать работу</w:t>
      </w:r>
      <w:r w:rsidRPr="003543EE">
        <w:rPr>
          <w:rFonts w:ascii="Verdana" w:hAnsi="Verdana"/>
          <w:color w:val="000000"/>
          <w:sz w:val="20"/>
        </w:rPr>
        <w:t> </w:t>
      </w:r>
      <w:r w:rsidRPr="003543EE">
        <w:rPr>
          <w:rFonts w:ascii="Verdana" w:hAnsi="Verdana"/>
          <w:color w:val="000000"/>
          <w:sz w:val="20"/>
          <w:lang w:val="ru-RU"/>
        </w:rPr>
        <w:t>— знай, шуруй. Кому надо, отрапортуют.</w:t>
      </w:r>
    </w:p>
    <w:p w14:paraId="214F812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43EE">
        <w:rPr>
          <w:rFonts w:ascii="Verdana" w:hAnsi="Verdana"/>
          <w:color w:val="000000"/>
          <w:sz w:val="20"/>
          <w:lang w:val="ru-RU"/>
        </w:rPr>
        <w:t>Впрочем, начальнику караула тоже было не до уставов. Он тянул шею, пятил грудь, как на параде, старательно делал равнение направо и ел глазами начальство.</w:t>
      </w:r>
    </w:p>
    <w:p w14:paraId="021AE7C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 xml:space="preserve">Княжна подошла к залитому светом краю плошадки, заглянула за парапет, долго всматривалась в мерцающу тьму внизу. Ксей, продолжая мутить раствор, </w:t>
      </w:r>
      <w:r w:rsidRPr="003543EE">
        <w:rPr>
          <w:rFonts w:ascii="Verdana" w:hAnsi="Verdana"/>
          <w:color w:val="000000"/>
          <w:sz w:val="20"/>
        </w:rPr>
        <w:lastRenderedPageBreak/>
        <w:t>осторожно стрельнул глазом в ее сторону. Ена была не только самой важной особой, но и самой красивой девушкой на Острове.</w:t>
      </w:r>
    </w:p>
    <w:p w14:paraId="5D3B5825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Давно ты здесь? — спросила она, не оборачиваясь.</w:t>
      </w:r>
    </w:p>
    <w:p w14:paraId="48B177E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Ксей понял, что вопрос задан ему.</w:t>
      </w:r>
    </w:p>
    <w:p w14:paraId="5B50EDE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С восьмого часу! — молодцевато доложил он, прижав черенок лопаты к плечу.</w:t>
      </w:r>
    </w:p>
    <w:p w14:paraId="4AC441E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Видел что-нибудь?</w:t>
      </w:r>
    </w:p>
    <w:p w14:paraId="6620826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Голос ее, всегда приятный, спокойный и уверенный, сегодня звучал необычно. В нем слышалась усталость и даже, кажется, страх. Но о чем она? Что тут можно увидеть нового? Разве что...</w:t>
      </w:r>
    </w:p>
    <w:p w14:paraId="083844B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Водородная вспышка, — сказал он на всякий случай. — Слабая. Но это было уже при вас, госпожа.</w:t>
      </w:r>
    </w:p>
    <w:p w14:paraId="71B13EB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там, внизу? — княжна, не отрываясь, глядела в мертвую степь.</w:t>
      </w:r>
    </w:p>
    <w:p w14:paraId="37C0576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Так а что там может быть? — Ксей пожал плечами. — Или опять Претворение ожидается?</w:t>
      </w:r>
    </w:p>
    <w:p w14:paraId="68E5478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Вопросов не задавай! — наставник больно ткнул его в бок. — Отвечай, что спрошено!</w:t>
      </w:r>
    </w:p>
    <w:p w14:paraId="3EF5183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Оставь его, Фотий! — княжна нетерпеливо повела плечом. — А ну, строитель, прибавь огня!</w:t>
      </w:r>
    </w:p>
    <w:p w14:paraId="5BAE2B6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Ксей кинулся к факелу, выкрутил задвижку на всю резьбу. Струя пламени потолстела, разревелась, ударила в щит, так что искры полетели в небо, глазам стало больно смотреть на раскаленную решетку.</w:t>
      </w:r>
    </w:p>
    <w:p w14:paraId="43C4D8B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Левее поверни! — крикнула княжна. — Еще!</w:t>
      </w:r>
    </w:p>
    <w:p w14:paraId="71BA3EA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Ксей, жмурясь, опаляя брови, метался вокруг калильни, хватался за горячие колеса дымящейся рукавицей, сдвигал с места неподатливый каркас. Для Ены он готов был ворочать это белое железо голыми руками. Но княжна стояла к нему спиной, следя за призрачными всполохами внизу, и рвения не замечала. Несколько минут прошли в молчании. Ксей тоже пытался рассмотреть что-нибудь необычное на равнине, но не преуспел.</w:t>
      </w:r>
    </w:p>
    <w:p w14:paraId="1101FDD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Хватит, гаси! — княжна, наконец, обернулась.</w:t>
      </w:r>
    </w:p>
    <w:p w14:paraId="1473AFB8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Ксей испугался: по ее щекам текли слезы.</w:t>
      </w:r>
    </w:p>
    <w:p w14:paraId="3528E96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Бесполезно, — сказала Ена. — Они не придут.</w:t>
      </w:r>
    </w:p>
    <w:p w14:paraId="7D8FF4A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На все Водолеева воля, — прогудел наставник в седую бороду.</w:t>
      </w:r>
    </w:p>
    <w:p w14:paraId="16A9A6C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lastRenderedPageBreak/>
        <w:t>— Кто не придет? — вырвалось у Ксея.</w:t>
      </w:r>
    </w:p>
    <w:p w14:paraId="056EE5C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Он тут же прикусил язык, понимая, что за подобный вопрос можно и головы лишиться. Но княжна вдруг посмотрела на него доверчиво и беззащитно — ни дать ни взять, соседская девчонка, с которой все детство пробегали в одном дворе.</w:t>
      </w:r>
    </w:p>
    <w:p w14:paraId="0A7298F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Неделю назад сотник Горий ушел за Стену, — Ена вытерла слезы, голос ее был почти спокоен. — В отряде пятнадцать человек. Они должны были добраться до острова Фео и разжечь маяк.</w:t>
      </w:r>
    </w:p>
    <w:p w14:paraId="69638EC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До Фео?! — Ксей чуть не свистнул от удивления. — Через каменный-то лес? Да там шагу не ступишь!</w:t>
      </w:r>
    </w:p>
    <w:p w14:paraId="2B6A427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Тебя не спросили, — буркнул наставник.</w:t>
      </w:r>
    </w:p>
    <w:p w14:paraId="2684899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У них пилы и дробильная машина, — Ена снова глядела вниз, склонившись над парапетом. — Но не в этом дело. Если до Фео добраться невозможно, они должны были вернуться через три дня. Прошла неделя. Все кончено.</w:t>
      </w:r>
    </w:p>
    <w:p w14:paraId="459F9F8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Не нужно отчаиваться, госпожа! Поговорим об этом позже, — Фотий недовольно косился на Ксея, но барской напыщенности в его голосе поубавилось. — У нас ведь есть запасной план...</w:t>
      </w:r>
    </w:p>
    <w:p w14:paraId="17B7DBE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Какой план? — княжна досадливо усмехнулась. — Воздушный шар?</w:t>
      </w:r>
    </w:p>
    <w:p w14:paraId="037D03C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Бесполезно! — снова не по чину вылез Ксей. — Газовые фонтаны на каждом шагу. Так-то их не видно, а как пыхнет один-другой, так ясно — лесом стоят по всей степи. Шар, надутый водородом, через такой столб не пролетит — упадет. А тепловой, с горелкой — и говорить нечего. Пшик — и все...</w:t>
      </w:r>
    </w:p>
    <w:p w14:paraId="6E073D6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Все-то он знает! — Фотий покачал головой. — Может, нам его в Академию перевести из сторожей? Боюсь, президента подсидит...</w:t>
      </w:r>
    </w:p>
    <w:p w14:paraId="26CBEDF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Ксей позволил себе улыбнуться вслед за Еной. Наставник, как видно, всеми силами старался отвлечь княжну от мрачных мыслей. Оттого-то он и не прогнал до сих пор Ксея, не велел посадить его в холодную за излишнюю свободу обращения. Старик видел, что беседа с этим простоватым парнем сейчас нужнее Ене, чем его собственные высокомудрые увещевания. Ксей и сам понял, что от него ждут не гвардейских поклонов и не уставных равнений. Он, простой строитель и по совместительству сторож, запросто беседовал с княжной и наставником, а начальник караула, вместе с дежурной сменой, стояли перед ними навытяжку, боясь пошевелиться. Однако Ксея не слишком занимала плывущая в руки фортуна.</w:t>
      </w:r>
    </w:p>
    <w:p w14:paraId="7874EA4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Да, — сказал он, — я простой строитель Стены. — Я не знаю, как пройти к островам, и я не знаю, зачем это нужно.</w:t>
      </w:r>
    </w:p>
    <w:p w14:paraId="384CA5E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lastRenderedPageBreak/>
        <w:t>— Мы могли бы подать сигнал, — сказала Ена, — когда-то маяк острова Фео был виден с материка. И если на материке еще кто-то...</w:t>
      </w:r>
    </w:p>
    <w:p w14:paraId="6F86199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Вы в это верите? А я думаю, везде одно и то же. Претворение ходит по суше не хуже, чем по морю. Нам еще повезло, что вовремя начали строить Стену!</w:t>
      </w:r>
    </w:p>
    <w:p w14:paraId="06907AF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Наставник возмущенно затряс бородой. Этот мальчишка совсем обнаглел! Он уже перебивает княжну!</w:t>
      </w:r>
    </w:p>
    <w:p w14:paraId="6FC9354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Ну, ты, строитель! — начал было Фотий, но Ена нетерпеливо отмахнулась от него, как от жука-трещотки.</w:t>
      </w:r>
    </w:p>
    <w:p w14:paraId="150EF5A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Что же ты предлагаешь? — спросила она Ксея.</w:t>
      </w:r>
    </w:p>
    <w:p w14:paraId="79F325D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Нас все равно накроет рано или поздно. Волны претвора с каждым годом все выше, а Стену нельзя надстраивать до бесконечности. У нас все меньше воды, несмотря на усердные молитвы Водолею...</w:t>
      </w:r>
    </w:p>
    <w:p w14:paraId="7FFF93F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Молитвы — не твоя забота! — сварливо вставил Фотий, — Водолей милостив...</w:t>
      </w:r>
    </w:p>
    <w:p w14:paraId="0ADBD26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Воздух тоже уходит, — сказал Ксей. — Жизнь уходит с нашей земли! Но ее можно сохранить...</w:t>
      </w:r>
    </w:p>
    <w:p w14:paraId="2E22ABE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Как? Как? — Ена схватила его за руку, будто хотела, чтобы он вот сейчас, сию минуту спас ее и весь народ от Претворения.</w:t>
      </w:r>
    </w:p>
    <w:p w14:paraId="0328AC0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Нужно строить не Стену, а убежище, — сказал Ксей.</w:t>
      </w:r>
    </w:p>
    <w:p w14:paraId="4A5B975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Пальцы княжны разжались, рука повисла без сил.</w:t>
      </w:r>
    </w:p>
    <w:p w14:paraId="36C939C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На это нет времени. Мы не успеем создать убежище, в котором смогут жить сто пятьдесят тысяч человек.</w:t>
      </w:r>
    </w:p>
    <w:p w14:paraId="60B9492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Жить не смогут. Но могут — спать, — Ксей поймал на себе пронзительно сверкнувший взгляд наставника. — Неправда ли, владыка? Слуги Водолея научились погружать человека в бездыханный сон.</w:t>
      </w:r>
    </w:p>
    <w:p w14:paraId="3F372A5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Кто тебе сказал?! — глухо пророкотал Фотий.</w:t>
      </w:r>
    </w:p>
    <w:p w14:paraId="425F292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Слухом Стена строится, — поговоркой ответил Ксей.</w:t>
      </w:r>
    </w:p>
    <w:p w14:paraId="57BAEB8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Тише ори! — наставник с опаской покосился на караул. — Это ж священный секрет!</w:t>
      </w:r>
    </w:p>
    <w:p w14:paraId="38EA6785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Раз секрет, значит — правда! — Ксей радостно потер ладони. — Выроем Убежище, укупорим, как следует, и пусть люди спят! Вот тогда кто-нибудь, не торопясь, построит дорогу к маяку и подаст сигнал.</w:t>
      </w:r>
    </w:p>
    <w:p w14:paraId="13922C1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lastRenderedPageBreak/>
        <w:t>— Кто же построит, если все будут спать? — княжна смотрела на Ксея большими, ожившими вдруг глазами.</w:t>
      </w:r>
    </w:p>
    <w:p w14:paraId="69B3235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Я, благословенная госпожа!</w:t>
      </w:r>
    </w:p>
    <w:p w14:paraId="18605D8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3F2085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Пиропатроны отработали. Спускаемый аппарат отделился штатно. Как слышите, Титаны?</w:t>
      </w:r>
    </w:p>
    <w:p w14:paraId="373615A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Поехали! Подсвети-ка нам планетку, Игорек!</w:t>
      </w:r>
    </w:p>
    <w:p w14:paraId="30EA1FD5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Раскрытие отражателя через сто двенадцать секунд. Потерпите, Титаны. Как самочувствие?</w:t>
      </w:r>
    </w:p>
    <w:p w14:paraId="20D3F8A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Как в лифте. Ты не знаешь, на каком этаже здесь буфет?</w:t>
      </w:r>
    </w:p>
    <w:p w14:paraId="7EF638E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Отставить болтовню! — командир повернулся ко мне, — не можешь ты, Леха, без своих фантазий! Докладывай телеметрию!</w:t>
      </w:r>
    </w:p>
    <w:p w14:paraId="46F24F9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Докладываю. Снижение двести. Орбитальная сорок — триста восемь, склонение шесть. Включение двигателей через девятнадцать, восемнадцать, семнадцать...</w:t>
      </w:r>
    </w:p>
    <w:p w14:paraId="58E3FA98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В иллюминаторе вспыхнула белая полоска горизонта, приближалась освещенная сторона планеты.</w:t>
      </w:r>
    </w:p>
    <w:p w14:paraId="3D116F8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Есть визуальный контакт! — сказал Игорь. — Вон он, «Маячок»!</w:t>
      </w:r>
    </w:p>
    <w:p w14:paraId="60F0BE3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Ноль двадцать одна. Начинаю корректирующий виток, — командир говорил сухо, как на тренировке, а нас с Витькой, похоже, слегка колбасило.</w:t>
      </w:r>
    </w:p>
    <w:p w14:paraId="0EBD85C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Меня, во всяком случае. Все-таки тут вам не тренажер. Мы действительно садимся на эту мерзлую планетку, садимся первыми в мире и все такое... Как-то еще сядем. Да как потом взлетим... Господи, неужели когда-нибудь все это будет позади? Нет, я не трушу, просто есть у меня такая специальная мысленная фраза, которая приносит удачу. Кажется.</w:t>
      </w:r>
    </w:p>
    <w:p w14:paraId="17C2795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За иллюминатором медленно, пиксель за пикселем, проступала изрытая кратерами поверхность Марса. Луна и Луна. Вылитая просто! Не балует нас Солнечная система разнообразием ландшафтов. Садишься вечно, как на блин — круглые, будто по циркулю вычерченные кольцевые горы и пыльные равнины, похожие на провинциальный стадион «Локомотив», вытоптанный футболистами до скальных пород. Есть, правда, еще гиганты с богатой атмосферой, да Венера, но на них садиться — дураков нет. Эх, одна Земля-матушка радует глаз!</w:t>
      </w:r>
    </w:p>
    <w:p w14:paraId="1AB6BC9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Леха, не спи! Проходим «Маяк».</w:t>
      </w:r>
    </w:p>
    <w:p w14:paraId="6F6E354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Я спохватился и взял фотокамеру. Что тут поделаешь, если у меня характер несколько мечтательный? Зато веселый! Без такого человека в экипаже вы бы, товарищи полковники, сдохли с тоски! За полгода-то полета...</w:t>
      </w:r>
    </w:p>
    <w:p w14:paraId="71FF2D7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вот вам и подсветка, Титаны! — Игорь у себя на орбитальном модуле распустил, наконец, перья отражателя и поймал скромное пятнышко выползающего из-за горизонта Солнца.</w:t>
      </w:r>
    </w:p>
    <w:p w14:paraId="657F7F6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Подсветку вижу, — сказал командир.</w:t>
      </w:r>
    </w:p>
    <w:p w14:paraId="6747582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По серой, неосвещенной еще поверхности планеты пополз бледный зайчик. Я нацелился на него фотокамерой.</w:t>
      </w:r>
    </w:p>
    <w:p w14:paraId="370E944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Хм, как интересно! — прозудел в наушниках Игорь. — Вы «Маяк» видите?</w:t>
      </w:r>
    </w:p>
    <w:p w14:paraId="455C6BF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Нет пока, — сказал я.</w:t>
      </w:r>
    </w:p>
    <w:p w14:paraId="05A7F28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От него, примерно к северу, идет какая-то белая полоса, русло, что ли?... Не похоже. Зигзаг какой-то. Изгибается три раза под острым углом. В общем, такая буква «М».</w:t>
      </w:r>
    </w:p>
    <w:p w14:paraId="1710C7B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От неожиданности я чуть не выронил камеру.</w:t>
      </w:r>
    </w:p>
    <w:p w14:paraId="79C99B2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Какая буква?!</w:t>
      </w:r>
    </w:p>
    <w:p w14:paraId="4653114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Эм! — внятно произнес Игорь. — Мэ! Не путать с Жо. Может, у них там метро? Хе-хе...</w:t>
      </w:r>
    </w:p>
    <w:p w14:paraId="7BCB658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Еще один шутник... — проворчал командир.</w:t>
      </w:r>
    </w:p>
    <w:p w14:paraId="4501D7F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Я все пытался поймать в объектив солнечный зайчик, который Игорь должен был навести на «Маяк». Бывает же такое! Когда-то, в детстве, и у меня был маяк, к которому вела дорога, изгибающаяся зигзагом в виде буквы «М». Она была нарисована на листе старой, истертой до дыр миллиметровки. Нарисована моей собственной рукой, как бог на душу положит. Совпадение, не больше. Там у меня было море, и города на островах, а здесь — минус восемьдесят пять, ни кислорода, ни воды, да и маяк-то не настоящий, «Объект эпсилон» — неидентифицированный источник излучения в видимом спектре. Какой-нибудь недопотухший вулкан, что ж еще?</w:t>
      </w:r>
    </w:p>
    <w:p w14:paraId="72C7BB6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И тут я увидел его.</w:t>
      </w:r>
    </w:p>
    <w:p w14:paraId="736C7A7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Сердце остановилось, как бывает в первое мгновение невесомости. Конечно, он не был похож на маяк в обычном понимании, но я узнал его. Это был мой маяк. И к нему вела моя дорога.</w:t>
      </w:r>
    </w:p>
    <w:p w14:paraId="23A2F56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Транспортер медленно ковылял по дороге, с трудом находя торный путь среди щедро рассыпанных вокруг осколков породы.</w:t>
      </w:r>
    </w:p>
    <w:p w14:paraId="3DAC757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если бы не дорога, — с затаенной гордостью сказал я, — мы бы вообще к маяку не подобрались.</w:t>
      </w:r>
    </w:p>
    <w:p w14:paraId="1C2306F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Ну и что? — невозмутимо отозвался командир. — Встали бы там, подальше. Наше дело маленькое — выставить приборы, произвести съемку, и домой!</w:t>
      </w:r>
    </w:p>
    <w:p w14:paraId="06CDDB3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Как, домой?! — не понял я. — А на маяк не полезем?</w:t>
      </w:r>
    </w:p>
    <w:p w14:paraId="225F7F0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Тебе дай волю, ты к черту в пекло полезешь! — Витька врубил задний ход, чуть сдал назад и с разгону перебросил транспортер через осыпь.</w:t>
      </w:r>
    </w:p>
    <w:p w14:paraId="44993CA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Но это же совершенно безопасно! — сказал я, — Там вход есть... вернее, должен быть.</w:t>
      </w:r>
    </w:p>
    <w:p w14:paraId="45B7EDD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Ты-то откуда знаешь?</w:t>
      </w:r>
    </w:p>
    <w:p w14:paraId="3C2B320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Ниоткуда. Просто чувствую.</w:t>
      </w:r>
    </w:p>
    <w:p w14:paraId="602B453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Чувства отложим до Земли, — командир водил лучом прожектора по обступившим дорогу скалам. — Будем действовать по программе. За тем белым камнем остановишь, — сказал он Витьке.</w:t>
      </w:r>
    </w:p>
    <w:p w14:paraId="770AD618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Осторожно, там спуск крутой, — машинально заметил я, глядя по сторонам.</w:t>
      </w:r>
    </w:p>
    <w:p w14:paraId="75C460B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Витька резко осадил транспортер у камня и повернулся ко мне. Из-за стекла его шлема на меня уставились два изумленных глаза.</w:t>
      </w:r>
    </w:p>
    <w:p w14:paraId="09BFFC9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Как ты узнал?!</w:t>
      </w:r>
    </w:p>
    <w:p w14:paraId="254AF7A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Дорога перед носом транспортера круто уходила вниз, туда, где должен был располагаться вход на маяк.</w:t>
      </w:r>
    </w:p>
    <w:p w14:paraId="480C0C6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Н-не знаю. Дежа вю одолевает.</w:t>
      </w:r>
    </w:p>
    <w:p w14:paraId="1145790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Выходим, — сказал командир. — И попридержи пока свою дежа вю.</w:t>
      </w:r>
    </w:p>
    <w:p w14:paraId="313FF92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Иззубренная метеоритами вершина «Маяка» действительно напоминала жерло небольшого вулкана. На остро сколотых зубцах играли отсветы внутреннего пламени. Осыпавшиеся стены превратились в покрытые трещинами склоны. Я даже засомневался — ничто не указывало на искусственное происхождение «Маяка». Вот только дорога, упирающаяся в глухую полукруглую арку у подножия горы... Но и это при желании можно было объяснить естественными причинами.</w:t>
      </w:r>
    </w:p>
    <w:p w14:paraId="7E46F6B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Карабкаясь по обломкам, мы приблизились к арке. Никаких следов каменных блоков, из которых должен быть выстроен маяк. Сплошная, облепленная спекшейся пылью, порода, да россыпь щебенки под ногами. Напрасно я размечтался...</w:t>
      </w:r>
    </w:p>
    <w:p w14:paraId="037362E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Рука, словно по наитию, поднялась и уперлась в свод арки. Странно. Камень под рукой оказался неожиданно податливым — легко сдвинулся с места и ушел в скальную толщу. Почва под ногами дрогнула, в глубине скалы сдвинулось, провернулось, ударило что-то страшно массивное, и глухая стена перед нами вдруг расступилась. В клубах пыли открылся глубокий черный проход.</w:t>
      </w:r>
    </w:p>
    <w:p w14:paraId="7CA6408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Леха! —крикнул Витька. — Это ты устроил?!</w:t>
      </w:r>
    </w:p>
    <w:p w14:paraId="1105C07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Нет, — зачем-то соврал я. — Оно само.</w:t>
      </w:r>
    </w:p>
    <w:p w14:paraId="24B4D41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Так, стоп! — командир предостерегающе поднял руку. — Все туда не пойдут. Сначала... Кузнецов.</w:t>
      </w:r>
    </w:p>
    <w:p w14:paraId="483A62A8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Если бы не восьмидесятикилограммовый скафандр, я бы подпрыгнул от радости.</w:t>
      </w:r>
    </w:p>
    <w:p w14:paraId="02E7A61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Есть!</w:t>
      </w:r>
    </w:p>
    <w:p w14:paraId="0BDC93A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Поставишь камеру и счетчики — и сразу назад, понял? Да не суетись там, а то еще в дыру какую-нибудь свалишься...</w:t>
      </w:r>
    </w:p>
    <w:p w14:paraId="2818735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Ничего, — сказал я, шагая в темноту. — Там ступеньки!</w:t>
      </w:r>
    </w:p>
    <w:p w14:paraId="4D0C9D2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... Спустившись с маяка, я вернулся к ребятам и отвел командира в сторону.</w:t>
      </w:r>
    </w:p>
    <w:p w14:paraId="77F55DE8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Гриша, мне нужно с тобой поговорить. Витька, отключись, пожалуйста.</w:t>
      </w:r>
    </w:p>
    <w:p w14:paraId="1B207E2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Что еще за фокусы? — удивился командир. — Ты что там, бомбу нашел?</w:t>
      </w:r>
    </w:p>
    <w:p w14:paraId="48935A6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Да, — сказал я. — Кое-что нашел. Это очень важно. Но я не хочу, чтобы все слышали. Не желаю прослыть психом. Ты мне друг?</w:t>
      </w:r>
    </w:p>
    <w:p w14:paraId="57FF236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Я тебе прежде всего командир... Ладно, разрешаю. Витя, отключись, но из поля зрения не выходи. Слушаю.</w:t>
      </w:r>
    </w:p>
    <w:p w14:paraId="71FD793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Гриша, я в детстве с родителями каждый год ездил в Крым.</w:t>
      </w:r>
    </w:p>
    <w:p w14:paraId="2420DEB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Что-то ты уж больно издалека начинаешь.</w:t>
      </w:r>
    </w:p>
    <w:p w14:paraId="1C0C1BB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Подожди, не перебивай. Я там в поселке дружил с девочкой. С Леной, понимаешь?</w:t>
      </w:r>
    </w:p>
    <w:p w14:paraId="17903F8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Ну, ну. Дальше!</w:t>
      </w:r>
    </w:p>
    <w:p w14:paraId="13E113A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Я перевел дух. По-идиотски как-то получается.</w:t>
      </w:r>
    </w:p>
    <w:p w14:paraId="3CBBB4B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Мы играли в игру. Рисовали на карте острова, строили города. Воображаемые, конечно. Но знаешь, как в детстве все это ярко представляется! В общем, у нас была целая страна на неизвестной планете. Мы плавали с острова на остров, торговали, воевали с пиратами. Ленка была княжной, а я — строителем. Все, что мы придумывали, я потом наносил на карту, строил замки, крепости, порты — ей очень нравилось. На острове Фео у нас был маяк. А на самом большом Острове — название ему мы так и не подобрали — находилась столица страны. Там был княжеский дворец...</w:t>
      </w:r>
    </w:p>
    <w:p w14:paraId="0810185D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Ну и что из этого? — командир нетерпеливо поглядывал на кислородные датчики. Пора было возвращаться.</w:t>
      </w:r>
    </w:p>
    <w:p w14:paraId="6C83596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Гриша! — сказал я. — Мы на острове Фео!</w:t>
      </w:r>
    </w:p>
    <w:p w14:paraId="06090E4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Че-его? — он придвинулся ко мне вплотную. — Ну-ка посмотри на меня! Не нравятся мне твои глаза... Не хватанул ли ты, брат, дозу облучения?</w:t>
      </w:r>
    </w:p>
    <w:p w14:paraId="2474544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Ты мне не веришь, — я покивал. — Вполне понимаю. Но хочешь, я сейчас выключу этот «Маяк»? А потом опять включу. Я могу, я сам его строил...</w:t>
      </w:r>
    </w:p>
    <w:p w14:paraId="1DD266B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Да при чем тут «Маяк»?! — оборвал командир. — Мы же не в Крыму! Ты оглянись вокруг! По-моему, у тебя просто кислородное отравление, баллон не в порядке...</w:t>
      </w:r>
    </w:p>
    <w:p w14:paraId="2BBB271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Дослушай до конца! Мы играли так лет пять, пока не подросли. А потом случилось...</w:t>
      </w:r>
    </w:p>
    <w:p w14:paraId="45D66D9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Я остановился. Как расскажешь о таком? Ленка попала в беду. Просто возвращалась вечером домой, на нее напали и изнасиловали. Какие-то урки, так, мимоходом, завершая крымскую гастроль. Их даже искать не стали. Обычное дело, пожимал плечами участковый.</w:t>
      </w:r>
    </w:p>
    <w:p w14:paraId="4E36754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Для кого обычное?!</w:t>
      </w:r>
    </w:p>
    <w:p w14:paraId="1A3EB6B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Она лежала в больнице, какая-то очень взрослая, даже постаревшая, никого не хотела видеть. Но я все равно приходил каждый день, старался, как мог, развлечь. Отвлечь. Я притаскивал с собой карту, врал о новых приключениях, но она уже в них не верила. Однажды я пришел и увидел, как она резинкой стирает на карте море. Я спросил, зачем она это делает. Она сказала, что страна наша вымерла, море засохло, все стало серым и пыльным. Потому что только так и бывает в жизни. И если я снова нарисую море, оно уже будет ненастоящим.</w:t>
      </w:r>
    </w:p>
    <w:p w14:paraId="72F500C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Я не отобрал у нее карту, но ввел в игру новое правило.</w:t>
      </w:r>
    </w:p>
    <w:p w14:paraId="3C2B616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«Пожалуйста, стирай, что хочешь, — сказал я. — Но только не то, что обнесено стеной». И я стал строить стену вокруг Острова...</w:t>
      </w:r>
    </w:p>
    <w:p w14:paraId="6745871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Это была очень хорошая стена, Гриша. Самая высокая в мире. Но она уже не могла спасти княжну.</w:t>
      </w:r>
    </w:p>
    <w:p w14:paraId="715D285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Почему?</w:t>
      </w:r>
    </w:p>
    <w:p w14:paraId="1DE0A1E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Ну как ему объяснить? Ленка уверяла меня, что с ней все в порядке, ничего страшного не произошло, она успокоилась и забыла. Просто начинается взрослая жизнь. С играми пора закругляться. Она говорила это таким спокойным, взрослым голосом, что я поверил. Не то чтобы она меня убедила, и не то, чтобы обманула. Но я, оказывается, и сам повзрослел. Моя планета, еще недавно такая голубая и зеленая, тускнела на глазах, становилась пыльно-серой, со зловещим красноватым оттенком...</w:t>
      </w:r>
    </w:p>
    <w:p w14:paraId="4DAF620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Скоро я уехал из Крыма, а когда вернулся через год, Ленку было трудно узнать. Она дни и ночи пропадала в Ялтинских кабаках, похоже, с теми самыми бандитами. Собственное княжество ее больше не интересовало...</w:t>
      </w:r>
    </w:p>
    <w:p w14:paraId="5C51455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Давно это было? — спросил командир, когда я, как мог, с пятого на десятое, пересказал ему эту историю.</w:t>
      </w:r>
    </w:p>
    <w:p w14:paraId="34DF0D4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Очень давно.</w:t>
      </w:r>
    </w:p>
    <w:p w14:paraId="6C0D265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И ты ее с тех пор не видел?</w:t>
      </w:r>
    </w:p>
    <w:p w14:paraId="4F85F29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Нет. В позапрошлом году был там проездом, спрашивал у соседей. Говорят, умерла. Спилась.</w:t>
      </w:r>
    </w:p>
    <w:p w14:paraId="60B849D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что с картой? Потерялась?</w:t>
      </w:r>
    </w:p>
    <w:p w14:paraId="18F6C0A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Не помню. Может, валяется где-нибудь дома...</w:t>
      </w:r>
    </w:p>
    <w:p w14:paraId="4D48F1C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Но игру ты так и забросил?</w:t>
      </w:r>
    </w:p>
    <w:p w14:paraId="02701A7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Да, в общем... так и забросил. Но сначала — не знаю, что уж мне вступило в голову — сначала я придумал Убежище. Тщательно вычертил планы залов, где спят жители, все до одного, потом проложил вот эту дорогу, зигзагом, минуя опасные места — к острову Фео. А на острове зажег маяк...</w:t>
      </w:r>
    </w:p>
    <w:p w14:paraId="21B4F3E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Да-а... — командир неопределенно потоптался на месте, снова взглянул на кислородный датчик. — Трогательная история. Ладно, пойдем отдыхать. До старта у нас пять часов, надо еще много чего успеть.</w:t>
      </w:r>
    </w:p>
    <w:p w14:paraId="35FE554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Он махнул рукой Витьке.</w:t>
      </w:r>
    </w:p>
    <w:p w14:paraId="791ADD55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Пошли!</w:t>
      </w:r>
    </w:p>
    <w:p w14:paraId="16AA03D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Я не тронулся с места.</w:t>
      </w:r>
    </w:p>
    <w:p w14:paraId="1361E94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Гриша! Я не могу улететь! Мы должны их спасти.</w:t>
      </w:r>
    </w:p>
    <w:p w14:paraId="2E3E4B8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Командир остановился.</w:t>
      </w:r>
    </w:p>
    <w:p w14:paraId="26E3C5D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вот это ты зря. Детство вспомнилось — хорошо. Скучаешь по Земле — бывает. Я на Фобосе тоже одно место видел — точь-в-точь мраморный карьер под Искитимом. Чуть до слез не разобрало. Но в истерику впадать не моги! Мало ли что примерещится!</w:t>
      </w:r>
    </w:p>
    <w:p w14:paraId="0B28CBF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Ну так давай проверим, командир! Поедем по дороге на север. Там должен быть город!</w:t>
      </w:r>
    </w:p>
    <w:p w14:paraId="3726029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Какой город, Леха?! Ты что, картинку со спутника не видел? Там кратер здоровенный — и все!</w:t>
      </w:r>
    </w:p>
    <w:p w14:paraId="483F6E9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Это не кратер, Гриша. Это Стена вокруг Острова.</w:t>
      </w:r>
    </w:p>
    <w:p w14:paraId="4481A497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C940E9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Отставить лирику, Кузнецов! Мы на обычной, голой, как лысина, планете! Воды нет, растительности нет, кислорода, стен, островов, княжен — ничего нет! Одни кратеры! Нормальная планета, каких большинство!</w:t>
      </w:r>
    </w:p>
    <w:p w14:paraId="1701B478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Может, потому мы и находим только голые, безжизненные планеты, что сами их забросили в детстве. Мы сами убили на них жизнь, Гриша. Мы выросли и перестали придумывать. Ничего кроме лысины с кратерами представить себе не можем. Вот и все наше терраформирование. Но меня это не устраивает. Я остаюсь.</w:t>
      </w:r>
    </w:p>
    <w:p w14:paraId="377516B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Где это ты остаешься?! — заорал командир. — Витька, а ну, хватай его!</w:t>
      </w:r>
    </w:p>
    <w:p w14:paraId="21F644E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Он не слышит, — я отступил в темноту под аркой и тронул бугорок под сводом.</w:t>
      </w:r>
    </w:p>
    <w:p w14:paraId="7FBD14A5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Между мной и землянами поднялась стена.</w:t>
      </w:r>
    </w:p>
    <w:p w14:paraId="13CE04E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Пап! Папа! — Катюня настойчиво дергала меня за рукав.</w:t>
      </w:r>
    </w:p>
    <w:p w14:paraId="619E578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Да, доча.</w:t>
      </w:r>
    </w:p>
    <w:p w14:paraId="129182F5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Ну, чего ты замолчал? Что потом было?</w:t>
      </w:r>
    </w:p>
    <w:p w14:paraId="7359B67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Я смотрел в темноту.</w:t>
      </w:r>
    </w:p>
    <w:p w14:paraId="53B9B55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Потом? Потом пора спать. Завтра расскажу.</w:t>
      </w:r>
    </w:p>
    <w:p w14:paraId="166DC65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Дочь разочарованно отвернулась, вздохнула, тронула пальчиком завиток света, падающего от ночника на обои.</w:t>
      </w:r>
    </w:p>
    <w:p w14:paraId="0C5F7A6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Но ты добрался до города?</w:t>
      </w:r>
    </w:p>
    <w:p w14:paraId="45E7D075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Добрался. Хотя это было трудновато, если честно.</w:t>
      </w:r>
    </w:p>
    <w:p w14:paraId="6934E8D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Она сейчас же повернулась ко мне.</w:t>
      </w:r>
    </w:p>
    <w:p w14:paraId="2DD4DC11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Тебе, наверное, помогли другие космонавты?</w:t>
      </w:r>
    </w:p>
    <w:p w14:paraId="5A0B43DA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Нет. Они меня не нашли. У них заканчивался кислород, и они улетели.</w:t>
      </w:r>
    </w:p>
    <w:p w14:paraId="7D36ED9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Улетели?! — Катюнины глазищи еще больше расширились, хотя эту историю она слышала, наверное, в сотый раз.</w:t>
      </w:r>
    </w:p>
    <w:p w14:paraId="3F44B8A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как ты залез на стену?</w:t>
      </w:r>
    </w:p>
    <w:p w14:paraId="4A6DBF5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Говорят тебе — все завтра! Спи!</w:t>
      </w:r>
    </w:p>
    <w:p w14:paraId="6F52DF38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Недолгое сосредоточенное сопение.</w:t>
      </w:r>
    </w:p>
    <w:p w14:paraId="594A6D64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в городе все спали?</w:t>
      </w:r>
    </w:p>
    <w:p w14:paraId="17536D86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Да, в городе все спали. Что им еще оставалось?</w:t>
      </w:r>
    </w:p>
    <w:p w14:paraId="769D592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принцессу ты нашел?</w:t>
      </w:r>
    </w:p>
    <w:p w14:paraId="0D717B0B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Княжну. Конечно, нашел.</w:t>
      </w:r>
    </w:p>
    <w:p w14:paraId="558A1B0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...Это как раз было просто. Куда проще, чем верить, что не сходишь с ума. План Убежища я помнил наизусть, но шел, задерживаясь перед каждой дверью на мгновение, чтобы представить, что именно увижу сейчас. Никак не хватало духу открыть дверь сразу, не задумываясь — а вдруг там ничего еще нет...</w:t>
      </w:r>
    </w:p>
    <w:p w14:paraId="2E3CBB8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как ты ее разбудил? Наверное, поцеловал, она и проснулась?</w:t>
      </w:r>
    </w:p>
    <w:p w14:paraId="6AF41DC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Вот видишь, ты и так все знаешь. Можешь сама себе рассказывать сказки.</w:t>
      </w:r>
    </w:p>
    <w:p w14:paraId="3226A040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Но Катюню на грубую лесть не возьмешь. Не та порода.</w:t>
      </w:r>
    </w:p>
    <w:p w14:paraId="0EDE8BFF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А потом что?</w:t>
      </w:r>
    </w:p>
    <w:p w14:paraId="0AAD79D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Потом кому-то влетит от мамы за разговоры по ночам! Вон она уже идет!</w:t>
      </w:r>
    </w:p>
    <w:p w14:paraId="3C27525E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Это, наконец, подействовало. Глазищи перестали мерцать в темноте.</w:t>
      </w:r>
    </w:p>
    <w:p w14:paraId="4B8FBB43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Ну все, сплю, сплю!</w:t>
      </w:r>
    </w:p>
    <w:p w14:paraId="640FCE62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В коридоре легко прошуршали шаги, дверь приоткрылась.</w:t>
      </w:r>
    </w:p>
    <w:p w14:paraId="4D6D65A9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Ну что, спит?</w:t>
      </w:r>
    </w:p>
    <w:p w14:paraId="78E1D8FC" w14:textId="77777777" w:rsidR="00E128BE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Спит, благословенная госпожа! Угомонилась...</w:t>
      </w:r>
    </w:p>
    <w:p w14:paraId="3EB96FFE" w14:textId="0B4E3E86" w:rsidR="00A9227C" w:rsidRPr="003543EE" w:rsidRDefault="00E128BE" w:rsidP="003543E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43EE">
        <w:rPr>
          <w:rFonts w:ascii="Verdana" w:hAnsi="Verdana"/>
          <w:color w:val="000000"/>
          <w:sz w:val="20"/>
        </w:rPr>
        <w:t>— Почет строителю Стены! Пойдем ужинать...</w:t>
      </w:r>
    </w:p>
    <w:sectPr w:rsidR="00A9227C" w:rsidRPr="003543EE" w:rsidSect="00354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C6B79" w14:textId="77777777" w:rsidR="003543EE" w:rsidRDefault="003543EE" w:rsidP="003543EE">
      <w:pPr>
        <w:spacing w:after="0" w:line="240" w:lineRule="auto"/>
      </w:pPr>
      <w:r>
        <w:separator/>
      </w:r>
    </w:p>
  </w:endnote>
  <w:endnote w:type="continuationSeparator" w:id="0">
    <w:p w14:paraId="7653930A" w14:textId="77777777" w:rsidR="003543EE" w:rsidRDefault="003543EE" w:rsidP="0035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E974" w14:textId="77777777" w:rsidR="003543EE" w:rsidRDefault="003543EE" w:rsidP="00CB6F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FF464EE" w14:textId="77777777" w:rsidR="003543EE" w:rsidRDefault="003543EE" w:rsidP="003543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C317" w14:textId="151DB03A" w:rsidR="003543EE" w:rsidRPr="003543EE" w:rsidRDefault="003543EE" w:rsidP="003543EE">
    <w:pPr>
      <w:pStyle w:val="Footer"/>
      <w:ind w:right="360"/>
      <w:rPr>
        <w:rFonts w:ascii="Arial" w:hAnsi="Arial" w:cs="Arial"/>
        <w:color w:val="999999"/>
        <w:sz w:val="20"/>
      </w:rPr>
    </w:pPr>
    <w:r w:rsidRPr="003543E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D7E14" w14:textId="77777777" w:rsidR="003543EE" w:rsidRDefault="00354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E2097" w14:textId="77777777" w:rsidR="003543EE" w:rsidRDefault="003543EE" w:rsidP="003543EE">
      <w:pPr>
        <w:spacing w:after="0" w:line="240" w:lineRule="auto"/>
      </w:pPr>
      <w:r>
        <w:separator/>
      </w:r>
    </w:p>
  </w:footnote>
  <w:footnote w:type="continuationSeparator" w:id="0">
    <w:p w14:paraId="70578A88" w14:textId="77777777" w:rsidR="003543EE" w:rsidRDefault="003543EE" w:rsidP="00354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C736D" w14:textId="77777777" w:rsidR="003543EE" w:rsidRDefault="003543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36853" w14:textId="23150341" w:rsidR="003543EE" w:rsidRPr="003543EE" w:rsidRDefault="003543EE" w:rsidP="003543EE">
    <w:pPr>
      <w:pStyle w:val="Header"/>
      <w:rPr>
        <w:rFonts w:ascii="Arial" w:hAnsi="Arial" w:cs="Arial"/>
        <w:color w:val="999999"/>
        <w:sz w:val="20"/>
      </w:rPr>
    </w:pPr>
    <w:r w:rsidRPr="003543E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B723" w14:textId="77777777" w:rsidR="003543EE" w:rsidRDefault="003543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543EE"/>
    <w:rsid w:val="00673AE8"/>
    <w:rsid w:val="00A9227C"/>
    <w:rsid w:val="00AA1D8D"/>
    <w:rsid w:val="00B47730"/>
    <w:rsid w:val="00CB0664"/>
    <w:rsid w:val="00E128B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9B7873"/>
  <w14:defaultImageDpi w14:val="300"/>
  <w15:docId w15:val="{A00BC539-7B16-43F6-9A19-C7DA2B7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354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4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3715</Words>
  <Characters>20584</Characters>
  <Application>Microsoft Office Word</Application>
  <DocSecurity>0</DocSecurity>
  <Lines>428</Lines>
  <Paragraphs>235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24064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Стена</dc:title>
  <dc:subject/>
  <dc:creator>Александр Бачило</dc:creator>
  <cp:keywords/>
  <dc:description/>
  <cp:lastModifiedBy>Andrey Piskunov</cp:lastModifiedBy>
  <cp:revision>5</cp:revision>
  <dcterms:created xsi:type="dcterms:W3CDTF">2013-12-23T23:15:00Z</dcterms:created>
  <dcterms:modified xsi:type="dcterms:W3CDTF">2025-08-19T04:03:00Z</dcterms:modified>
  <cp:category/>
</cp:coreProperties>
</file>